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ENUM-SOURCE_Id_Lieu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d'idenfiant possible pour un lieu  (société / établissement)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CF8EEE-9927-4A52-8AD1-9F804A97D061}"/>
</file>

<file path=customXml/itemProps3.xml><?xml version="1.0" encoding="utf-8"?>
<ds:datastoreItem xmlns:ds="http://schemas.openxmlformats.org/officeDocument/2006/customXml" ds:itemID="{3093149C-9398-41AD-A688-7FF285EB6894}"/>
</file>

<file path=customXml/itemProps4.xml><?xml version="1.0" encoding="utf-8"?>
<ds:datastoreItem xmlns:ds="http://schemas.openxmlformats.org/officeDocument/2006/customXml" ds:itemID="{CC6556C2-EEDE-467A-9351-973F8E8DCA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